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sectPr w:rsidR="00355F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2BE"/>
    <w:rsid w:val="00034616"/>
    <w:rsid w:val="0015074B"/>
    <w:rsid w:val="00316F69"/>
    <w:rsid w:val="00355F3C"/>
    <w:rsid w:val="003B3EE7"/>
    <w:rsid w:val="004A3CF5"/>
    <w:rsid w:val="007807A9"/>
    <w:rsid w:val="008E0FEF"/>
    <w:rsid w:val="008E62BE"/>
    <w:rsid w:val="00914546"/>
    <w:rsid w:val="00AF7ABB"/>
    <w:rsid w:val="00C563CD"/>
    <w:rsid w:val="00CA5F17"/>
    <w:rsid w:val="00DD3264"/>
    <w:rsid w:val="00DD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D5FD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">
    <w:name w:val="Foo"/>
    <w:uiPriority w:val="42"/>
    <w:semiHidden/>
    <w:unhideWhenUsed/>
    <w:qFormat/>
    <w:locked/>
  </w:style>
  <w:style w:type="paragraph" w:customStyle="1" w:styleId="Bar">
    <w:name w:val="Bar"/>
    <w:uiPriority w:val="24"/>
    <w:semiHidden w:val="0"/>
    <w:unhideWhenUsed w:val="0"/>
    <w:qFormat w:val="0"/>
    <w:locked w:val="0"/>
  </w:style>
  <w:style w:type="paragraph" w:customStyle="1" w:styleId="Baz">
    <w:name w:val="Baz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qFormat/>
    <w:rsid w:val="00914546"/>
    <w:pPr>
      <w:keepNext/>
      <w:keepLines/>
      <w:pageBreakBefore/>
      <w:widowControl w:val="0"/>
      <w:spacing w:before="480" w:after="840" w:line="280" w:lineRule="exact"/>
      <w:ind w:left="605" w:right="346" w:firstLine="360"/>
      <w:jc w:val="center"/>
    </w:pPr>
  </w:style>
  <w:style w:type="paragraph" w:customStyle="1" w:styleId="Citation">
    <w:name w:val="Citation"/>
    <w:basedOn w:val="Base"/>
    <w:qFormat/>
    <w:rsid w:val="00914546"/>
    <w:pPr>
      <w:keepNext w:val="0"/>
      <w:keepLines w:val="0"/>
      <w:pageBreakBefore w:val="0"/>
      <w:widowControl/>
      <w:spacing w:line="480" w:lineRule="auto"/>
      <w:ind w:left="922" w:right="0" w:hanging="346"/>
      <w:jc w:val="right"/>
    </w:pPr>
  </w:style>
  <w:style w:type="paragraph" w:customStyle="1" w:styleId="SubNormal">
    <w:name w:val="Sub Normal"/>
    <w:basedOn w:val="Normal"/>
    <w:qFormat/>
    <w:rsid w:val="00AF7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</Words>
  <Characters>46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7</cp:revision>
  <dcterms:created xsi:type="dcterms:W3CDTF">2014-12-31T01:34:00Z</dcterms:created>
  <dcterms:modified xsi:type="dcterms:W3CDTF">2014-12-31T02:47:00Z</dcterms:modified>
</cp:coreProperties>
</file>